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fill="FFFFFF"/>
        <w:jc w:val="both"/>
        <w:rPr>
          <w:rFonts w:ascii="Cambria" w:hAnsi="Cambria" w:eastAsia="Cambria" w:cs="Cambria"/>
          <w:sz w:val="20"/>
          <w:szCs w:val="20"/>
        </w:rPr>
      </w:pPr>
      <w:r>
        <w:rPr>
          <w:rFonts w:ascii="Lato" w:hAnsi="Lato" w:eastAsia="Lato" w:cs="Lato"/>
          <w:b/>
          <w:color w:val="0070C0"/>
          <w:rtl w:val="0"/>
        </w:rPr>
        <w:t>Professional</w:t>
      </w:r>
      <w:r>
        <w:rPr>
          <w:b/>
          <w:rtl w:val="0"/>
        </w:rPr>
        <w:t xml:space="preserve"> </w:t>
      </w:r>
      <w:r>
        <w:rPr>
          <w:rFonts w:ascii="Lato" w:hAnsi="Lato" w:eastAsia="Lato" w:cs="Lato"/>
          <w:b/>
          <w:color w:val="0070C0"/>
          <w:rtl w:val="0"/>
        </w:rPr>
        <w:t>Summary</w:t>
      </w:r>
    </w:p>
    <w:p>
      <w:pPr>
        <w:shd w:val="clear" w:fill="FFFFFF"/>
        <w:spacing w:line="276" w:lineRule="auto"/>
        <w:jc w:val="both"/>
        <w:rPr>
          <w:rFonts w:ascii="Cambria" w:hAnsi="Cambria" w:eastAsia="Cambria" w:cs="Cambria"/>
          <w:sz w:val="20"/>
          <w:szCs w:val="20"/>
        </w:rPr>
      </w:pPr>
      <w:r>
        <w:rPr>
          <w:rFonts w:ascii="Cambria" w:hAnsi="Cambria" w:eastAsia="Cambria" w:cs="Cambria"/>
          <w:sz w:val="20"/>
          <w:szCs w:val="20"/>
          <w:rtl w:val="0"/>
        </w:rPr>
        <w:t xml:space="preserve">I’m a UI Designer, </w:t>
      </w:r>
      <w:r>
        <w:rPr>
          <w:rFonts w:hint="default" w:ascii="Cambria" w:hAnsi="Cambria" w:eastAsia="Cambria" w:cs="Cambria"/>
          <w:sz w:val="20"/>
          <w:szCs w:val="20"/>
          <w:rtl w:val="0"/>
          <w:lang w:val="en-US"/>
        </w:rPr>
        <w:t>React</w:t>
      </w:r>
      <w:r>
        <w:rPr>
          <w:rFonts w:ascii="Cambria" w:hAnsi="Cambria" w:eastAsia="Cambria" w:cs="Cambria"/>
          <w:sz w:val="20"/>
          <w:szCs w:val="20"/>
          <w:rtl w:val="0"/>
        </w:rPr>
        <w:t xml:space="preserve"> developer having </w:t>
      </w:r>
      <w:r>
        <w:rPr>
          <w:rFonts w:hint="default" w:ascii="Cambria" w:hAnsi="Cambria" w:eastAsia="Cambria" w:cs="Cambria"/>
          <w:sz w:val="20"/>
          <w:szCs w:val="20"/>
          <w:rtl w:val="0"/>
          <w:lang w:val="en-US"/>
        </w:rPr>
        <w:t>2</w:t>
      </w:r>
      <w:bookmarkStart w:id="3" w:name="_GoBack"/>
      <w:bookmarkEnd w:id="3"/>
      <w:r>
        <w:rPr>
          <w:rFonts w:ascii="Cambria" w:hAnsi="Cambria" w:eastAsia="Cambria" w:cs="Cambria"/>
          <w:sz w:val="20"/>
          <w:szCs w:val="20"/>
          <w:rtl w:val="0"/>
        </w:rPr>
        <w:t xml:space="preserve"> years of hands-on experience in designing, developing, integrating, and implementing solutions using Frontend technologies.</w:t>
      </w:r>
    </w:p>
    <w:p>
      <w:pPr>
        <w:numPr>
          <w:ilvl w:val="0"/>
          <w:numId w:val="1"/>
        </w:numPr>
        <w:shd w:val="clear" w:fill="FFFFFF"/>
        <w:spacing w:after="0" w:afterAutospacing="0" w:line="276" w:lineRule="auto"/>
        <w:ind w:left="720" w:hanging="360"/>
        <w:jc w:val="both"/>
        <w:rPr>
          <w:rFonts w:ascii="Cambria" w:hAnsi="Cambria" w:eastAsia="Cambria" w:cs="Cambria"/>
          <w:sz w:val="20"/>
          <w:szCs w:val="20"/>
        </w:rPr>
      </w:pPr>
      <w:r>
        <w:rPr>
          <w:rFonts w:hint="default" w:eastAsia="Segoe UI" w:cs="Segoe UI" w:asciiTheme="minorAscii" w:hAnsiTheme="minorAscii"/>
          <w:b w:val="0"/>
          <w:bCs w:val="0"/>
          <w:i w:val="0"/>
          <w:iCs w:val="0"/>
          <w:caps w:val="0"/>
          <w:color w:val="000000" w:themeColor="text1"/>
          <w:spacing w:val="0"/>
          <w:sz w:val="20"/>
          <w:szCs w:val="20"/>
          <w:highlight w:val="none"/>
          <w:shd w:val="clear" w:fill="F7F7F8"/>
          <w14:textFill>
            <w14:solidFill>
              <w14:schemeClr w14:val="tx1"/>
            </w14:solidFill>
          </w14:textFill>
        </w:rPr>
        <w:t>Passionate UI Designer and React Developer with a track record of delivering intuitive, user-friendly web and mobile applications that meet business needs.</w:t>
      </w:r>
    </w:p>
    <w:p>
      <w:pPr>
        <w:numPr>
          <w:ilvl w:val="0"/>
          <w:numId w:val="1"/>
        </w:numPr>
        <w:shd w:val="clear" w:fill="FFFFFF"/>
        <w:spacing w:after="0" w:afterAutospacing="0" w:line="276" w:lineRule="auto"/>
        <w:ind w:left="720" w:hanging="360"/>
        <w:jc w:val="both"/>
        <w:rPr>
          <w:rFonts w:ascii="Cambria" w:hAnsi="Cambria" w:eastAsia="Cambria" w:cs="Cambria"/>
          <w:sz w:val="20"/>
          <w:szCs w:val="20"/>
        </w:rPr>
      </w:pPr>
      <w:r>
        <w:rPr>
          <w:rFonts w:ascii="Cambria" w:hAnsi="Cambria" w:eastAsia="Cambria" w:cs="Cambria"/>
          <w:sz w:val="20"/>
          <w:szCs w:val="20"/>
          <w:rtl w:val="0"/>
        </w:rPr>
        <w:t>Having technical expertise includes developing interactive web and mobile applications utilizing React JS, Redux HTML5, CSS3, SCSS, Bootstrap,  Material UI, Flex Layout, Fluent UI, JavaScript and Integrating Restful APIs.</w:t>
      </w:r>
    </w:p>
    <w:p>
      <w:pPr>
        <w:numPr>
          <w:ilvl w:val="0"/>
          <w:numId w:val="1"/>
        </w:numPr>
        <w:shd w:val="clear" w:fill="FFFFFF"/>
        <w:spacing w:after="0" w:line="276" w:lineRule="auto"/>
        <w:ind w:left="720" w:hanging="360"/>
        <w:jc w:val="both"/>
        <w:rPr>
          <w:rFonts w:ascii="Cambria" w:hAnsi="Cambria" w:eastAsia="Cambria" w:cs="Cambria"/>
          <w:sz w:val="20"/>
          <w:szCs w:val="20"/>
        </w:rPr>
      </w:pPr>
      <w:r>
        <w:rPr>
          <w:rFonts w:ascii="Cambria" w:hAnsi="Cambria" w:eastAsia="Cambria" w:cs="Cambria"/>
          <w:sz w:val="20"/>
          <w:szCs w:val="20"/>
          <w:rtl w:val="0"/>
        </w:rPr>
        <w:t>I have hands-on experience in developing Single Page Applications using  React</w:t>
      </w:r>
      <w:r>
        <w:rPr>
          <w:rFonts w:hint="default" w:ascii="Cambria" w:hAnsi="Cambria" w:eastAsia="Cambria" w:cs="Cambria"/>
          <w:sz w:val="20"/>
          <w:szCs w:val="20"/>
          <w:rtl w:val="0"/>
          <w:lang w:val="en-US"/>
        </w:rPr>
        <w:t xml:space="preserve"> and angular</w:t>
      </w:r>
      <w:r>
        <w:rPr>
          <w:rFonts w:ascii="Cambria" w:hAnsi="Cambria" w:eastAsia="Cambria" w:cs="Cambria"/>
          <w:sz w:val="20"/>
          <w:szCs w:val="20"/>
          <w:rtl w:val="0"/>
        </w:rPr>
        <w:t>.</w:t>
      </w:r>
    </w:p>
    <w:p>
      <w:pPr>
        <w:numPr>
          <w:ilvl w:val="0"/>
          <w:numId w:val="1"/>
        </w:numPr>
        <w:shd w:val="clear" w:fill="FFFFFF"/>
        <w:spacing w:after="0" w:line="276" w:lineRule="auto"/>
        <w:ind w:left="720" w:hanging="360"/>
        <w:jc w:val="both"/>
        <w:rPr>
          <w:rFonts w:ascii="Cambria" w:hAnsi="Cambria" w:eastAsia="Cambria" w:cs="Cambria"/>
          <w:color w:val="000000" w:themeColor="text1"/>
          <w:sz w:val="20"/>
          <w:szCs w:val="20"/>
          <w14:textFill>
            <w14:solidFill>
              <w14:schemeClr w14:val="tx1"/>
            </w14:solidFill>
          </w14:textFill>
        </w:rPr>
      </w:pPr>
      <w:r>
        <w:rPr>
          <w:rFonts w:ascii="Cambria" w:hAnsi="Cambria" w:eastAsia="Cambria" w:cs="Cambria"/>
          <w:color w:val="000000" w:themeColor="text1"/>
          <w:sz w:val="20"/>
          <w:szCs w:val="20"/>
          <w:rtl w:val="0"/>
          <w14:textFill>
            <w14:solidFill>
              <w14:schemeClr w14:val="tx1"/>
            </w14:solidFill>
          </w14:textFill>
        </w:rPr>
        <w:t>I have utilized GIT, Gitlab, and GitHub for Source Code version management.</w:t>
      </w:r>
    </w:p>
    <w:p>
      <w:pPr>
        <w:numPr>
          <w:ilvl w:val="0"/>
          <w:numId w:val="1"/>
        </w:numPr>
        <w:shd w:val="clear" w:fill="FFFFFF"/>
        <w:spacing w:after="0" w:line="276" w:lineRule="auto"/>
        <w:ind w:left="720" w:hanging="360"/>
        <w:jc w:val="both"/>
        <w:rPr>
          <w:rFonts w:ascii="Cambria" w:hAnsi="Cambria" w:eastAsia="Cambria" w:cs="Cambria"/>
          <w:sz w:val="20"/>
          <w:szCs w:val="20"/>
        </w:rPr>
      </w:pPr>
      <w:r>
        <w:rPr>
          <w:rFonts w:ascii="Cambria" w:hAnsi="Cambria" w:eastAsia="Cambria" w:cs="Cambria"/>
          <w:sz w:val="20"/>
          <w:szCs w:val="20"/>
          <w:rtl w:val="0"/>
        </w:rPr>
        <w:t>I have experience in designing wireframes, prototypes, visual elements, and interfaces based on usability principles.</w:t>
      </w:r>
    </w:p>
    <w:p>
      <w:pPr>
        <w:numPr>
          <w:ilvl w:val="0"/>
          <w:numId w:val="1"/>
        </w:numPr>
        <w:shd w:val="clear" w:fill="FFFFFF"/>
        <w:spacing w:after="0" w:line="276" w:lineRule="auto"/>
        <w:ind w:left="720" w:hanging="360"/>
        <w:jc w:val="both"/>
        <w:rPr>
          <w:rFonts w:ascii="Cambria" w:hAnsi="Cambria" w:eastAsia="Cambria" w:cs="Cambria"/>
          <w:sz w:val="20"/>
          <w:szCs w:val="20"/>
        </w:rPr>
      </w:pPr>
      <w:r>
        <w:rPr>
          <w:rFonts w:ascii="Cambria" w:hAnsi="Cambria" w:eastAsia="Cambria" w:cs="Cambria"/>
          <w:sz w:val="20"/>
          <w:szCs w:val="20"/>
          <w:rtl w:val="0"/>
        </w:rPr>
        <w:t>I have experience in collaborating with backend developers for Rest APIs integration.</w:t>
      </w:r>
    </w:p>
    <w:p/>
    <w:tbl>
      <w:tblPr>
        <w:tblStyle w:val="13"/>
        <w:tblW w:w="10469" w:type="dxa"/>
        <w:tblInd w:w="0" w:type="dxa"/>
        <w:tblLayout w:type="fixed"/>
        <w:tblCellMar>
          <w:top w:w="100" w:type="dxa"/>
          <w:left w:w="100" w:type="dxa"/>
          <w:bottom w:w="100" w:type="dxa"/>
          <w:right w:w="100" w:type="dxa"/>
        </w:tblCellMar>
      </w:tblPr>
      <w:tblGrid>
        <w:gridCol w:w="5234"/>
        <w:gridCol w:w="5234"/>
      </w:tblGrid>
      <w:tr>
        <w:tblPrEx>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pPr>
              <w:pStyle w:val="3"/>
              <w:shd w:val="clear" w:fill="FFFFFF"/>
              <w:spacing w:before="0" w:after="0" w:line="360" w:lineRule="auto"/>
            </w:pPr>
            <w:bookmarkStart w:id="0" w:name="_mg1xzs8y9gvj" w:colFirst="0" w:colLast="0"/>
            <w:bookmarkEnd w:id="0"/>
            <w:r>
              <w:rPr>
                <w:rFonts w:ascii="Lato" w:hAnsi="Lato" w:eastAsia="Lato" w:cs="Lato"/>
                <w:smallCaps w:val="0"/>
                <w:color w:val="0070C0"/>
                <w:sz w:val="22"/>
                <w:szCs w:val="22"/>
                <w:rtl w:val="0"/>
              </w:rPr>
              <w:t>Technologies/Core competencies</w:t>
            </w:r>
          </w:p>
          <w:p>
            <w:pPr>
              <w:shd w:val="clear" w:fill="FFFFFF"/>
              <w:spacing w:after="0" w:line="276" w:lineRule="auto"/>
              <w:rPr>
                <w:rFonts w:ascii="Cambria" w:hAnsi="Cambria" w:eastAsia="Cambria" w:cs="Cambria"/>
                <w:b w:val="0"/>
                <w:bCs w:val="0"/>
                <w:sz w:val="20"/>
                <w:szCs w:val="20"/>
              </w:rPr>
            </w:pPr>
            <w:r>
              <w:rPr>
                <w:rFonts w:ascii="Cambria" w:hAnsi="Cambria" w:eastAsia="Cambria" w:cs="Cambria"/>
                <w:b/>
                <w:sz w:val="20"/>
                <w:szCs w:val="20"/>
                <w:rtl w:val="0"/>
              </w:rPr>
              <w:t>Frontend Technologies:</w:t>
            </w:r>
            <w:r>
              <w:rPr>
                <w:rFonts w:ascii="Cambria" w:hAnsi="Cambria" w:eastAsia="Cambria" w:cs="Cambria"/>
                <w:sz w:val="20"/>
                <w:szCs w:val="20"/>
                <w:rtl w:val="0"/>
              </w:rPr>
              <w:t xml:space="preserve"> </w:t>
            </w:r>
            <w:r>
              <w:rPr>
                <w:rFonts w:ascii="Cambria" w:hAnsi="Cambria" w:eastAsia="Cambria" w:cs="Cambria"/>
                <w:b w:val="0"/>
                <w:bCs w:val="0"/>
                <w:sz w:val="20"/>
                <w:szCs w:val="20"/>
                <w:rtl w:val="0"/>
              </w:rPr>
              <w:t xml:space="preserve"> React JS, JavaScript, TypeScript</w:t>
            </w:r>
          </w:p>
          <w:p>
            <w:pPr>
              <w:shd w:val="clear" w:fill="FFFFFF"/>
              <w:spacing w:after="0" w:line="276" w:lineRule="auto"/>
              <w:rPr>
                <w:rFonts w:ascii="Cambria" w:hAnsi="Cambria" w:eastAsia="Cambria" w:cs="Cambria"/>
                <w:sz w:val="20"/>
                <w:szCs w:val="20"/>
              </w:rPr>
            </w:pPr>
            <w:r>
              <w:rPr>
                <w:rFonts w:ascii="Cambria" w:hAnsi="Cambria" w:eastAsia="Cambria" w:cs="Cambria"/>
                <w:b/>
                <w:sz w:val="20"/>
                <w:szCs w:val="20"/>
                <w:rtl w:val="0"/>
              </w:rPr>
              <w:t>Web Technologies:</w:t>
            </w:r>
            <w:r>
              <w:rPr>
                <w:rFonts w:ascii="Cambria" w:hAnsi="Cambria" w:eastAsia="Cambria" w:cs="Cambria"/>
                <w:sz w:val="20"/>
                <w:szCs w:val="20"/>
                <w:rtl w:val="0"/>
              </w:rPr>
              <w:t xml:space="preserve"> HTML, CSS, SCSS, Media Queries.</w:t>
            </w:r>
            <w:r>
              <w:rPr>
                <w:rFonts w:ascii="Cambria" w:hAnsi="Cambria" w:eastAsia="Cambria" w:cs="Cambria"/>
                <w:sz w:val="20"/>
                <w:szCs w:val="20"/>
                <w:rtl w:val="0"/>
              </w:rPr>
              <w:br w:type="textWrapping"/>
            </w:r>
            <w:r>
              <w:rPr>
                <w:rFonts w:ascii="Cambria" w:hAnsi="Cambria" w:eastAsia="Cambria" w:cs="Cambria"/>
                <w:b/>
                <w:sz w:val="20"/>
                <w:szCs w:val="20"/>
                <w:rtl w:val="0"/>
              </w:rPr>
              <w:t xml:space="preserve">UI frameworks: </w:t>
            </w:r>
            <w:r>
              <w:rPr>
                <w:rFonts w:ascii="Cambria" w:hAnsi="Cambria" w:eastAsia="Cambria" w:cs="Cambria"/>
                <w:sz w:val="20"/>
                <w:szCs w:val="20"/>
                <w:rtl w:val="0"/>
              </w:rPr>
              <w:t xml:space="preserve">Bootstrap,  Fluent UI, Material UI </w:t>
            </w:r>
          </w:p>
          <w:p>
            <w:pPr>
              <w:shd w:val="clear" w:fill="FFFFFF"/>
              <w:spacing w:after="0" w:line="276" w:lineRule="auto"/>
              <w:rPr>
                <w:rFonts w:hint="default" w:ascii="Cambria" w:hAnsi="Cambria" w:eastAsia="Cambria" w:cs="Cambria"/>
                <w:sz w:val="20"/>
                <w:szCs w:val="20"/>
                <w:rtl w:val="0"/>
                <w:lang w:val="en-US"/>
              </w:rPr>
            </w:pPr>
            <w:r>
              <w:rPr>
                <w:rFonts w:ascii="Cambria" w:hAnsi="Cambria" w:eastAsia="Cambria" w:cs="Cambria"/>
                <w:b/>
                <w:sz w:val="20"/>
                <w:szCs w:val="20"/>
                <w:rtl w:val="0"/>
              </w:rPr>
              <w:t xml:space="preserve">Knowledge On: </w:t>
            </w:r>
            <w:r>
              <w:rPr>
                <w:rFonts w:ascii="Cambria" w:hAnsi="Cambria" w:eastAsia="Cambria" w:cs="Cambria"/>
                <w:sz w:val="20"/>
                <w:szCs w:val="20"/>
                <w:rtl w:val="0"/>
              </w:rPr>
              <w:t>Node JS, MongoDB, Angular Material,</w:t>
            </w:r>
            <w:r>
              <w:rPr>
                <w:rFonts w:hint="default" w:ascii="Cambria" w:hAnsi="Cambria" w:eastAsia="Cambria" w:cs="Cambria"/>
                <w:sz w:val="20"/>
                <w:szCs w:val="20"/>
                <w:rtl w:val="0"/>
                <w:lang w:val="en-US"/>
              </w:rPr>
              <w:t xml:space="preserve">MySql and </w:t>
            </w:r>
            <w:r>
              <w:rPr>
                <w:rFonts w:ascii="Cambria" w:hAnsi="Cambria" w:eastAsia="Cambria" w:cs="Cambria"/>
                <w:sz w:val="20"/>
                <w:szCs w:val="20"/>
                <w:rtl w:val="0"/>
              </w:rPr>
              <w:t>Flex Layout.</w:t>
            </w:r>
          </w:p>
          <w:p>
            <w:pPr>
              <w:shd w:val="clear" w:fill="FFFFFF"/>
              <w:spacing w:after="0" w:line="276" w:lineRule="auto"/>
              <w:rPr>
                <w:rFonts w:ascii="Cambria" w:hAnsi="Cambria" w:eastAsia="Cambria" w:cs="Cambria"/>
                <w:sz w:val="20"/>
                <w:szCs w:val="20"/>
              </w:rPr>
            </w:pPr>
            <w:r>
              <w:rPr>
                <w:rFonts w:ascii="Cambria" w:hAnsi="Cambria" w:eastAsia="Cambria" w:cs="Cambria"/>
                <w:b/>
                <w:sz w:val="20"/>
                <w:szCs w:val="20"/>
                <w:rtl w:val="0"/>
              </w:rPr>
              <w:t>CMS:</w:t>
            </w:r>
            <w:r>
              <w:rPr>
                <w:rFonts w:ascii="Cambria" w:hAnsi="Cambria" w:eastAsia="Cambria" w:cs="Cambria"/>
                <w:sz w:val="20"/>
                <w:szCs w:val="20"/>
                <w:rtl w:val="0"/>
              </w:rPr>
              <w:t xml:space="preserve"> WordPress.</w:t>
            </w:r>
          </w:p>
          <w:p>
            <w:pPr>
              <w:shd w:val="clear" w:fill="FFFFFF"/>
              <w:spacing w:after="0" w:line="276" w:lineRule="auto"/>
            </w:pPr>
            <w:r>
              <w:rPr>
                <w:rFonts w:ascii="Cambria" w:hAnsi="Cambria" w:eastAsia="Cambria" w:cs="Cambria"/>
                <w:b/>
                <w:sz w:val="20"/>
                <w:szCs w:val="20"/>
                <w:rtl w:val="0"/>
              </w:rPr>
              <w:t>Project management tools:</w:t>
            </w:r>
            <w:r>
              <w:rPr>
                <w:rFonts w:ascii="Cambria" w:hAnsi="Cambria" w:eastAsia="Cambria" w:cs="Cambria"/>
                <w:sz w:val="20"/>
                <w:szCs w:val="20"/>
                <w:rtl w:val="0"/>
              </w:rPr>
              <w:t xml:space="preserve"> Jira</w:t>
            </w:r>
          </w:p>
        </w:tc>
        <w:tc>
          <w:tcPr>
            <w:shd w:val="clear" w:color="auto" w:fill="auto"/>
            <w:tcMar>
              <w:top w:w="100" w:type="dxa"/>
              <w:left w:w="100" w:type="dxa"/>
              <w:bottom w:w="100" w:type="dxa"/>
              <w:right w:w="100" w:type="dxa"/>
            </w:tcMar>
            <w:vAlign w:val="top"/>
          </w:tcPr>
          <w:p>
            <w:pPr>
              <w:shd w:val="clear" w:fill="FFFFFF"/>
              <w:spacing w:after="0" w:line="360" w:lineRule="auto"/>
              <w:rPr>
                <w:rFonts w:ascii="Lato" w:hAnsi="Lato" w:eastAsia="Lato" w:cs="Lato"/>
                <w:b/>
                <w:color w:val="0070C0"/>
              </w:rPr>
            </w:pPr>
            <w:r>
              <w:rPr>
                <w:rFonts w:ascii="Lato" w:hAnsi="Lato" w:eastAsia="Lato" w:cs="Lato"/>
                <w:b/>
                <w:color w:val="0070C0"/>
                <w:rtl w:val="0"/>
              </w:rPr>
              <w:t>Achievements and Career highlights</w:t>
            </w:r>
          </w:p>
          <w:p>
            <w:pPr>
              <w:shd w:val="clear" w:fill="FFFFFF"/>
              <w:spacing w:after="0"/>
              <w:jc w:val="both"/>
            </w:pPr>
            <w:r>
              <w:rPr>
                <w:rFonts w:hint="default" w:ascii="Cambria" w:hAnsi="Cambria" w:eastAsia="Segoe UI" w:cs="Cambria"/>
                <w:i w:val="0"/>
                <w:iCs w:val="0"/>
                <w:caps w:val="0"/>
                <w:color w:val="374151"/>
                <w:spacing w:val="0"/>
                <w:sz w:val="20"/>
                <w:szCs w:val="20"/>
                <w:shd w:val="clear" w:fill="F7F7F8"/>
              </w:rPr>
              <w:t>Developed and implemented a global style and branding CSS file that standardized design elements including spacing, colors, font sizes, layouts, table designs, and form fields for</w:t>
            </w:r>
            <w:r>
              <w:rPr>
                <w:rFonts w:hint="default" w:ascii="Cambria" w:hAnsi="Cambria" w:eastAsia="Segoe UI" w:cs="Cambria"/>
                <w:i w:val="0"/>
                <w:iCs w:val="0"/>
                <w:caps w:val="0"/>
                <w:color w:val="374151"/>
                <w:spacing w:val="0"/>
                <w:sz w:val="20"/>
                <w:szCs w:val="20"/>
                <w:shd w:val="clear" w:fill="F7F7F8"/>
                <w:lang w:val="en-US"/>
              </w:rPr>
              <w:t xml:space="preserve"> </w:t>
            </w:r>
            <w:r>
              <w:rPr>
                <w:rFonts w:hint="default" w:ascii="Cambria" w:hAnsi="Cambria" w:eastAsia="Segoe UI" w:cs="Cambria"/>
                <w:i w:val="0"/>
                <w:iCs w:val="0"/>
                <w:caps w:val="0"/>
                <w:color w:val="374151"/>
                <w:spacing w:val="0"/>
                <w:sz w:val="20"/>
                <w:szCs w:val="20"/>
                <w:shd w:val="clear" w:fill="F7F7F8"/>
              </w:rPr>
              <w:t>product applications. Ensured consistency in design and improved development efficiency, resulting in increased client satisfaction.</w:t>
            </w:r>
          </w:p>
        </w:tc>
      </w:tr>
    </w:tbl>
    <w:p/>
    <w:tbl>
      <w:tblPr>
        <w:tblStyle w:val="14"/>
        <w:tblW w:w="10469" w:type="dxa"/>
        <w:tblInd w:w="0" w:type="dxa"/>
        <w:tblLayout w:type="fixed"/>
        <w:tblCellMar>
          <w:top w:w="100" w:type="dxa"/>
          <w:left w:w="100" w:type="dxa"/>
          <w:bottom w:w="100" w:type="dxa"/>
          <w:right w:w="100" w:type="dxa"/>
        </w:tblCellMar>
      </w:tblPr>
      <w:tblGrid>
        <w:gridCol w:w="5234"/>
        <w:gridCol w:w="5234"/>
      </w:tblGrid>
      <w:tr>
        <w:tblPrEx>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pPr>
              <w:pStyle w:val="3"/>
              <w:shd w:val="clear" w:fill="FFFFFF"/>
              <w:spacing w:before="0" w:after="0" w:line="360" w:lineRule="auto"/>
              <w:rPr>
                <w:rFonts w:ascii="Cambria" w:hAnsi="Cambria" w:eastAsia="Cambria" w:cs="Cambria"/>
                <w:sz w:val="20"/>
                <w:szCs w:val="20"/>
              </w:rPr>
            </w:pPr>
            <w:bookmarkStart w:id="1" w:name="_n0aq6vyh11sz" w:colFirst="0" w:colLast="0"/>
            <w:bookmarkEnd w:id="1"/>
            <w:r>
              <w:rPr>
                <w:rFonts w:ascii="Lato" w:hAnsi="Lato" w:eastAsia="Lato" w:cs="Lato"/>
                <w:smallCaps w:val="0"/>
                <w:color w:val="0070C0"/>
                <w:sz w:val="22"/>
                <w:szCs w:val="22"/>
                <w:rtl w:val="0"/>
              </w:rPr>
              <w:t>Industry Domains</w:t>
            </w:r>
          </w:p>
          <w:p>
            <w:pPr>
              <w:numPr>
                <w:ilvl w:val="0"/>
                <w:numId w:val="2"/>
              </w:numPr>
              <w:spacing w:after="0" w:afterAutospacing="0"/>
              <w:ind w:left="720" w:hanging="360"/>
              <w:rPr>
                <w:rFonts w:ascii="Cambria" w:hAnsi="Cambria" w:eastAsia="Cambria" w:cs="Cambria"/>
                <w:sz w:val="20"/>
                <w:szCs w:val="20"/>
                <w:u w:val="none"/>
              </w:rPr>
            </w:pPr>
            <w:r>
              <w:rPr>
                <w:rFonts w:ascii="Cambria" w:hAnsi="Cambria" w:eastAsia="Cambria" w:cs="Cambria"/>
                <w:sz w:val="20"/>
                <w:szCs w:val="20"/>
                <w:rtl w:val="0"/>
              </w:rPr>
              <w:t>Data Analytics</w:t>
            </w:r>
          </w:p>
          <w:p>
            <w:pPr>
              <w:shd w:val="clear" w:fill="FFFFFF"/>
              <w:spacing w:after="0"/>
              <w:jc w:val="both"/>
              <w:rPr>
                <w:sz w:val="20"/>
                <w:szCs w:val="20"/>
              </w:rPr>
            </w:pPr>
          </w:p>
          <w:p>
            <w:pPr>
              <w:shd w:val="clear" w:fill="FFFFFF"/>
              <w:spacing w:after="0" w:line="360" w:lineRule="auto"/>
              <w:rPr>
                <w:rFonts w:ascii="Lato" w:hAnsi="Lato" w:eastAsia="Lato" w:cs="Lato"/>
                <w:color w:val="0070C0"/>
              </w:rPr>
            </w:pPr>
            <w:r>
              <w:rPr>
                <w:rFonts w:ascii="Lato" w:hAnsi="Lato" w:eastAsia="Lato" w:cs="Lato"/>
                <w:b/>
                <w:color w:val="0070C0"/>
                <w:rtl w:val="0"/>
              </w:rPr>
              <w:t>Education</w:t>
            </w:r>
          </w:p>
          <w:p>
            <w:pPr>
              <w:shd w:val="clear" w:fill="FFFFFF"/>
              <w:spacing w:after="0" w:line="276" w:lineRule="auto"/>
              <w:rPr>
                <w:rFonts w:ascii="Cambria" w:hAnsi="Cambria" w:eastAsia="Cambria" w:cs="Cambria"/>
                <w:sz w:val="20"/>
                <w:szCs w:val="20"/>
              </w:rPr>
            </w:pPr>
            <w:r>
              <w:rPr>
                <w:rFonts w:ascii="Cambria" w:hAnsi="Cambria" w:eastAsia="Cambria" w:cs="Cambria"/>
                <w:sz w:val="20"/>
                <w:szCs w:val="20"/>
                <w:rtl w:val="0"/>
              </w:rPr>
              <w:t xml:space="preserve">B. Tech, </w:t>
            </w:r>
            <w:r>
              <w:rPr>
                <w:rFonts w:hint="default" w:ascii="Cambria" w:hAnsi="Cambria" w:eastAsia="Cambria" w:cs="Cambria"/>
                <w:sz w:val="20"/>
                <w:szCs w:val="20"/>
                <w:rtl w:val="0"/>
                <w:lang w:val="en-US"/>
              </w:rPr>
              <w:t>K L University</w:t>
            </w:r>
            <w:r>
              <w:rPr>
                <w:rFonts w:ascii="Cambria" w:hAnsi="Cambria" w:eastAsia="Cambria" w:cs="Cambria"/>
                <w:sz w:val="20"/>
                <w:szCs w:val="20"/>
                <w:rtl w:val="0"/>
              </w:rPr>
              <w:t xml:space="preserve"> (</w:t>
            </w:r>
            <w:r>
              <w:rPr>
                <w:rFonts w:hint="default" w:ascii="Cambria" w:hAnsi="Cambria" w:eastAsia="Cambria" w:cs="Cambria"/>
                <w:sz w:val="20"/>
                <w:szCs w:val="20"/>
                <w:rtl w:val="0"/>
                <w:lang w:val="en-US"/>
              </w:rPr>
              <w:t>CS</w:t>
            </w:r>
            <w:r>
              <w:rPr>
                <w:rFonts w:ascii="Cambria" w:hAnsi="Cambria" w:eastAsia="Cambria" w:cs="Cambria"/>
                <w:sz w:val="20"/>
                <w:szCs w:val="20"/>
                <w:rtl w:val="0"/>
              </w:rPr>
              <w:t xml:space="preserve">E), </w:t>
            </w:r>
            <w:r>
              <w:rPr>
                <w:rFonts w:hint="default" w:ascii="Cambria" w:hAnsi="Cambria" w:eastAsia="Cambria" w:cs="Cambria"/>
                <w:sz w:val="20"/>
                <w:szCs w:val="20"/>
                <w:rtl w:val="0"/>
                <w:lang w:val="en-US"/>
              </w:rPr>
              <w:t>Vij</w:t>
            </w:r>
            <w:r>
              <w:rPr>
                <w:rFonts w:ascii="Cambria" w:hAnsi="Cambria" w:eastAsia="Cambria" w:cs="Cambria"/>
                <w:sz w:val="20"/>
                <w:szCs w:val="20"/>
                <w:rtl w:val="0"/>
              </w:rPr>
              <w:t xml:space="preserve"> 20</w:t>
            </w:r>
            <w:r>
              <w:rPr>
                <w:rFonts w:hint="default" w:ascii="Cambria" w:hAnsi="Cambria" w:eastAsia="Cambria" w:cs="Cambria"/>
                <w:sz w:val="20"/>
                <w:szCs w:val="20"/>
                <w:rtl w:val="0"/>
                <w:lang w:val="en-US"/>
              </w:rPr>
              <w:t>21</w:t>
            </w:r>
            <w:r>
              <w:rPr>
                <w:rFonts w:ascii="Cambria" w:hAnsi="Cambria" w:eastAsia="Cambria" w:cs="Cambria"/>
                <w:sz w:val="20"/>
                <w:szCs w:val="20"/>
                <w:rtl w:val="0"/>
              </w:rPr>
              <w:t xml:space="preserve"> - 7</w:t>
            </w:r>
            <w:r>
              <w:rPr>
                <w:rFonts w:hint="default" w:ascii="Cambria" w:hAnsi="Cambria" w:eastAsia="Cambria" w:cs="Cambria"/>
                <w:sz w:val="20"/>
                <w:szCs w:val="20"/>
                <w:rtl w:val="0"/>
                <w:lang w:val="en-US"/>
              </w:rPr>
              <w:t>5</w:t>
            </w:r>
            <w:r>
              <w:rPr>
                <w:rFonts w:ascii="Cambria" w:hAnsi="Cambria" w:eastAsia="Cambria" w:cs="Cambria"/>
                <w:sz w:val="20"/>
                <w:szCs w:val="20"/>
                <w:rtl w:val="0"/>
              </w:rPr>
              <w:t>%.</w:t>
            </w:r>
          </w:p>
          <w:p>
            <w:pPr>
              <w:shd w:val="clear" w:fill="FFFFFF"/>
              <w:spacing w:after="0" w:line="276" w:lineRule="auto"/>
              <w:rPr>
                <w:rFonts w:ascii="Cambria" w:hAnsi="Cambria" w:eastAsia="Cambria" w:cs="Cambria"/>
                <w:sz w:val="20"/>
                <w:szCs w:val="20"/>
              </w:rPr>
            </w:pPr>
            <w:r>
              <w:rPr>
                <w:rFonts w:ascii="Cambria" w:hAnsi="Cambria" w:eastAsia="Cambria" w:cs="Cambria"/>
                <w:sz w:val="20"/>
                <w:szCs w:val="20"/>
                <w:rtl w:val="0"/>
              </w:rPr>
              <w:t xml:space="preserve">Intermediate, </w:t>
            </w:r>
            <w:r>
              <w:rPr>
                <w:rFonts w:hint="default" w:ascii="Cambria" w:hAnsi="Cambria" w:eastAsia="Cambria" w:cs="Cambria"/>
                <w:sz w:val="20"/>
                <w:szCs w:val="20"/>
                <w:rtl w:val="0"/>
                <w:lang w:val="en-US"/>
              </w:rPr>
              <w:t>Sarada Ed Institutions</w:t>
            </w:r>
            <w:r>
              <w:rPr>
                <w:rFonts w:ascii="Cambria" w:hAnsi="Cambria" w:eastAsia="Cambria" w:cs="Cambria"/>
                <w:sz w:val="20"/>
                <w:szCs w:val="20"/>
                <w:rtl w:val="0"/>
              </w:rPr>
              <w:t xml:space="preserve">, </w:t>
            </w:r>
            <w:r>
              <w:rPr>
                <w:rFonts w:hint="default" w:ascii="Cambria" w:hAnsi="Cambria" w:eastAsia="Cambria" w:cs="Cambria"/>
                <w:sz w:val="20"/>
                <w:szCs w:val="20"/>
                <w:rtl w:val="0"/>
                <w:lang w:val="en-US"/>
              </w:rPr>
              <w:t>Vij</w:t>
            </w:r>
            <w:r>
              <w:rPr>
                <w:rFonts w:ascii="Cambria" w:hAnsi="Cambria" w:eastAsia="Cambria" w:cs="Cambria"/>
                <w:sz w:val="20"/>
                <w:szCs w:val="20"/>
                <w:rtl w:val="0"/>
              </w:rPr>
              <w:t>, 20</w:t>
            </w:r>
            <w:r>
              <w:rPr>
                <w:rFonts w:hint="default" w:ascii="Cambria" w:hAnsi="Cambria" w:eastAsia="Cambria" w:cs="Cambria"/>
                <w:sz w:val="20"/>
                <w:szCs w:val="20"/>
                <w:rtl w:val="0"/>
                <w:lang w:val="en-US"/>
              </w:rPr>
              <w:t>17</w:t>
            </w:r>
            <w:r>
              <w:rPr>
                <w:rFonts w:ascii="Cambria" w:hAnsi="Cambria" w:eastAsia="Cambria" w:cs="Cambria"/>
                <w:sz w:val="20"/>
                <w:szCs w:val="20"/>
                <w:rtl w:val="0"/>
              </w:rPr>
              <w:t xml:space="preserve"> - 8</w:t>
            </w:r>
            <w:r>
              <w:rPr>
                <w:rFonts w:hint="default" w:ascii="Cambria" w:hAnsi="Cambria" w:eastAsia="Cambria" w:cs="Cambria"/>
                <w:sz w:val="20"/>
                <w:szCs w:val="20"/>
                <w:rtl w:val="0"/>
                <w:lang w:val="en-US"/>
              </w:rPr>
              <w:t>9</w:t>
            </w:r>
            <w:r>
              <w:rPr>
                <w:rFonts w:ascii="Cambria" w:hAnsi="Cambria" w:eastAsia="Cambria" w:cs="Cambria"/>
                <w:sz w:val="20"/>
                <w:szCs w:val="20"/>
                <w:rtl w:val="0"/>
              </w:rPr>
              <w:t>%</w:t>
            </w:r>
          </w:p>
          <w:p>
            <w:pPr>
              <w:shd w:val="clear" w:fill="FFFFFF"/>
              <w:spacing w:after="0" w:line="360" w:lineRule="auto"/>
              <w:rPr>
                <w:rFonts w:ascii="Cambria" w:hAnsi="Cambria" w:eastAsia="Cambria" w:cs="Cambria"/>
                <w:sz w:val="20"/>
                <w:szCs w:val="20"/>
              </w:rPr>
            </w:pPr>
            <w:r>
              <w:rPr>
                <w:rFonts w:ascii="Cambria" w:hAnsi="Cambria" w:eastAsia="Cambria" w:cs="Cambria"/>
                <w:sz w:val="20"/>
                <w:szCs w:val="20"/>
                <w:rtl w:val="0"/>
              </w:rPr>
              <w:t xml:space="preserve">SSC, </w:t>
            </w:r>
            <w:r>
              <w:rPr>
                <w:rFonts w:hint="default" w:ascii="Cambria" w:hAnsi="Cambria" w:eastAsia="Cambria" w:cs="Cambria"/>
                <w:sz w:val="20"/>
                <w:szCs w:val="20"/>
                <w:rtl w:val="0"/>
                <w:lang w:val="en-US"/>
              </w:rPr>
              <w:t>Vani Em High School</w:t>
            </w:r>
            <w:r>
              <w:rPr>
                <w:rFonts w:ascii="Cambria" w:hAnsi="Cambria" w:eastAsia="Cambria" w:cs="Cambria"/>
                <w:sz w:val="20"/>
                <w:szCs w:val="20"/>
                <w:rtl w:val="0"/>
              </w:rPr>
              <w:t xml:space="preserve">, </w:t>
            </w:r>
            <w:r>
              <w:rPr>
                <w:rFonts w:hint="default" w:ascii="Cambria" w:hAnsi="Cambria" w:eastAsia="Cambria" w:cs="Cambria"/>
                <w:sz w:val="20"/>
                <w:szCs w:val="20"/>
                <w:rtl w:val="0"/>
                <w:lang w:val="en-US"/>
              </w:rPr>
              <w:t>Vij</w:t>
            </w:r>
            <w:r>
              <w:rPr>
                <w:rFonts w:ascii="Cambria" w:hAnsi="Cambria" w:eastAsia="Cambria" w:cs="Cambria"/>
                <w:sz w:val="20"/>
                <w:szCs w:val="20"/>
                <w:rtl w:val="0"/>
              </w:rPr>
              <w:t>, 20</w:t>
            </w:r>
            <w:r>
              <w:rPr>
                <w:rFonts w:hint="default" w:ascii="Cambria" w:hAnsi="Cambria" w:eastAsia="Cambria" w:cs="Cambria"/>
                <w:sz w:val="20"/>
                <w:szCs w:val="20"/>
                <w:rtl w:val="0"/>
                <w:lang w:val="en-US"/>
              </w:rPr>
              <w:t>15</w:t>
            </w:r>
            <w:r>
              <w:rPr>
                <w:rFonts w:ascii="Cambria" w:hAnsi="Cambria" w:eastAsia="Cambria" w:cs="Cambria"/>
                <w:sz w:val="20"/>
                <w:szCs w:val="20"/>
                <w:rtl w:val="0"/>
              </w:rPr>
              <w:t xml:space="preserve"> - 8</w:t>
            </w:r>
            <w:r>
              <w:rPr>
                <w:rFonts w:hint="default" w:ascii="Cambria" w:hAnsi="Cambria" w:eastAsia="Cambria" w:cs="Cambria"/>
                <w:sz w:val="20"/>
                <w:szCs w:val="20"/>
                <w:rtl w:val="0"/>
                <w:lang w:val="en-US"/>
              </w:rPr>
              <w:t>9</w:t>
            </w:r>
            <w:r>
              <w:rPr>
                <w:rFonts w:ascii="Cambria" w:hAnsi="Cambria" w:eastAsia="Cambria" w:cs="Cambria"/>
                <w:sz w:val="20"/>
                <w:szCs w:val="20"/>
                <w:rtl w:val="0"/>
              </w:rPr>
              <w:t>%</w:t>
            </w:r>
          </w:p>
        </w:tc>
        <w:tc>
          <w:tcPr>
            <w:shd w:val="clear" w:color="auto" w:fill="auto"/>
            <w:tcMar>
              <w:top w:w="100" w:type="dxa"/>
              <w:left w:w="100" w:type="dxa"/>
              <w:bottom w:w="100" w:type="dxa"/>
              <w:right w:w="100" w:type="dxa"/>
            </w:tcMar>
            <w:vAlign w:val="top"/>
          </w:tcPr>
          <w:p>
            <w:pPr>
              <w:pStyle w:val="3"/>
              <w:shd w:val="clear" w:fill="FFFFFF"/>
              <w:spacing w:before="0" w:after="0" w:line="360" w:lineRule="auto"/>
              <w:rPr>
                <w:rFonts w:ascii="Lato" w:hAnsi="Lato" w:eastAsia="Lato" w:cs="Lato"/>
                <w:smallCaps w:val="0"/>
                <w:color w:val="0070C0"/>
                <w:sz w:val="22"/>
                <w:szCs w:val="22"/>
              </w:rPr>
            </w:pPr>
            <w:bookmarkStart w:id="2" w:name="_34so71d3mxjn" w:colFirst="0" w:colLast="0"/>
            <w:bookmarkEnd w:id="2"/>
            <w:r>
              <w:rPr>
                <w:rFonts w:ascii="Lato" w:hAnsi="Lato" w:eastAsia="Lato" w:cs="Lato"/>
                <w:smallCaps w:val="0"/>
                <w:color w:val="0070C0"/>
                <w:sz w:val="22"/>
                <w:szCs w:val="22"/>
                <w:rtl w:val="0"/>
              </w:rPr>
              <w:t xml:space="preserve">Experience </w:t>
            </w:r>
          </w:p>
          <w:p>
            <w:pPr>
              <w:shd w:val="clear" w:fill="FFFFFF"/>
              <w:spacing w:after="0" w:line="240" w:lineRule="auto"/>
              <w:rPr>
                <w:rFonts w:ascii="Cambria" w:hAnsi="Cambria" w:eastAsia="Cambria" w:cs="Cambria"/>
                <w:sz w:val="20"/>
                <w:szCs w:val="20"/>
              </w:rPr>
            </w:pPr>
            <w:r>
              <w:rPr>
                <w:rFonts w:ascii="Cambria" w:hAnsi="Cambria" w:eastAsia="Cambria" w:cs="Cambria"/>
                <w:sz w:val="20"/>
                <w:szCs w:val="20"/>
                <w:rtl w:val="0"/>
              </w:rPr>
              <w:t xml:space="preserve">Innominds Software Pvt. Ltd - </w:t>
            </w:r>
            <w:r>
              <w:rPr>
                <w:rFonts w:hint="default" w:ascii="Cambria" w:hAnsi="Cambria" w:eastAsia="Cambria" w:cs="Cambria"/>
                <w:sz w:val="20"/>
                <w:szCs w:val="20"/>
                <w:rtl w:val="0"/>
                <w:lang w:val="en-US"/>
              </w:rPr>
              <w:t>UI Associate</w:t>
            </w:r>
            <w:r>
              <w:rPr>
                <w:rFonts w:ascii="Cambria" w:hAnsi="Cambria" w:eastAsia="Cambria" w:cs="Cambria"/>
                <w:sz w:val="20"/>
                <w:szCs w:val="20"/>
                <w:rtl w:val="0"/>
              </w:rPr>
              <w:t xml:space="preserve"> Engineer </w:t>
            </w:r>
          </w:p>
          <w:p>
            <w:pPr>
              <w:shd w:val="clear" w:fill="FFFFFF"/>
              <w:spacing w:after="0" w:line="240" w:lineRule="auto"/>
              <w:rPr>
                <w:rFonts w:ascii="Cambria" w:hAnsi="Cambria" w:eastAsia="Cambria" w:cs="Cambria"/>
                <w:sz w:val="20"/>
                <w:szCs w:val="20"/>
              </w:rPr>
            </w:pPr>
            <w:r>
              <w:rPr>
                <w:rFonts w:hint="default" w:ascii="Cambria" w:hAnsi="Cambria" w:eastAsia="Cambria" w:cs="Cambria"/>
                <w:sz w:val="20"/>
                <w:szCs w:val="20"/>
                <w:rtl w:val="0"/>
                <w:lang w:val="en-US"/>
              </w:rPr>
              <w:t>Dec</w:t>
            </w:r>
            <w:r>
              <w:rPr>
                <w:rFonts w:ascii="Cambria" w:hAnsi="Cambria" w:eastAsia="Cambria" w:cs="Cambria"/>
                <w:sz w:val="20"/>
                <w:szCs w:val="20"/>
                <w:rtl w:val="0"/>
              </w:rPr>
              <w:t xml:space="preserve"> 2021 – Present, Hyderabad, India.</w:t>
            </w:r>
          </w:p>
          <w:p>
            <w:pPr>
              <w:shd w:val="clear" w:fill="FFFFFF"/>
              <w:spacing w:after="0" w:line="240" w:lineRule="auto"/>
              <w:rPr>
                <w:rFonts w:ascii="Cambria" w:hAnsi="Cambria" w:eastAsia="Cambria" w:cs="Cambria"/>
                <w:sz w:val="12"/>
                <w:szCs w:val="12"/>
              </w:rPr>
            </w:pPr>
          </w:p>
          <w:p>
            <w:pPr>
              <w:shd w:val="clear" w:fill="FFFFFF"/>
              <w:spacing w:after="0"/>
            </w:pPr>
          </w:p>
        </w:tc>
      </w:tr>
    </w:tbl>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ascii="Cambria" w:hAnsi="Cambria" w:eastAsia="Cambria" w:cs="Cambria"/>
          <w:b w:val="0"/>
          <w:i w:val="0"/>
          <w:smallCaps w:val="0"/>
          <w:strike w:val="0"/>
          <w:color w:val="000000"/>
          <w:sz w:val="20"/>
          <w:szCs w:val="20"/>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ascii="Cambria" w:hAnsi="Cambria" w:eastAsia="Cambria" w:cs="Cambria"/>
          <w:b w:val="0"/>
          <w:i w:val="0"/>
          <w:smallCaps w:val="0"/>
          <w:strike w:val="0"/>
          <w:color w:val="000000"/>
          <w:sz w:val="20"/>
          <w:szCs w:val="20"/>
          <w:u w:val="none"/>
          <w:shd w:val="clear" w:fill="auto"/>
          <w:vertAlign w:val="baseline"/>
        </w:rPr>
      </w:pPr>
    </w:p>
    <w:p>
      <w:pPr>
        <w:shd w:val="clear" w:fill="FFFFFF"/>
        <w:spacing w:after="0"/>
        <w:rPr>
          <w:rFonts w:ascii="Cambria" w:hAnsi="Cambria" w:eastAsia="Cambria" w:cs="Cambria"/>
          <w:sz w:val="20"/>
          <w:szCs w:val="20"/>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59" w:lineRule="auto"/>
        <w:ind w:left="0" w:right="0" w:firstLine="0"/>
        <w:jc w:val="both"/>
        <w:rPr>
          <w:rFonts w:ascii="Times New Roman" w:hAnsi="Times New Roman" w:eastAsia="Times New Roman" w:cs="Times New Roman"/>
          <w:b w:val="0"/>
          <w:i w:val="0"/>
          <w:smallCaps w:val="0"/>
          <w:strike w:val="0"/>
          <w:color w:val="000000"/>
          <w:sz w:val="20"/>
          <w:szCs w:val="20"/>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59" w:lineRule="auto"/>
        <w:ind w:left="0" w:right="0" w:firstLine="0"/>
        <w:jc w:val="both"/>
        <w:rPr>
          <w:rFonts w:ascii="Cambria" w:hAnsi="Cambria" w:eastAsia="Cambria" w:cs="Cambria"/>
          <w:b w:val="0"/>
          <w:i w:val="0"/>
          <w:smallCaps w:val="0"/>
          <w:strike w:val="0"/>
          <w:color w:val="000000"/>
          <w:sz w:val="20"/>
          <w:szCs w:val="20"/>
          <w:u w:val="none"/>
          <w:shd w:val="clear" w:fill="auto"/>
          <w:vertAlign w:val="baseline"/>
        </w:rPr>
      </w:pPr>
    </w:p>
    <w:p>
      <w:pPr>
        <w:shd w:val="clear" w:fill="FFFFFF"/>
        <w:spacing w:after="0"/>
        <w:rPr>
          <w:rFonts w:ascii="Cambria" w:hAnsi="Cambria" w:eastAsia="Cambria" w:cs="Cambria"/>
          <w:sz w:val="20"/>
          <w:szCs w:val="20"/>
          <w:vertAlign w:val="baseline"/>
        </w:rPr>
      </w:pPr>
    </w:p>
    <w:p>
      <w:pPr>
        <w:pStyle w:val="3"/>
        <w:spacing w:before="0"/>
        <w:rPr>
          <w:vertAlign w:val="baseline"/>
        </w:rPr>
      </w:pPr>
    </w:p>
    <w:p>
      <w:pPr>
        <w:spacing w:after="0"/>
        <w:jc w:val="both"/>
        <w:rPr>
          <w:rFonts w:ascii="Lato" w:hAnsi="Lato" w:eastAsia="Lato" w:cs="Lato"/>
          <w:b w:val="0"/>
          <w:color w:val="0070C0"/>
          <w:sz w:val="24"/>
          <w:szCs w:val="24"/>
          <w:vertAlign w:val="baseline"/>
        </w:rPr>
      </w:pPr>
      <w:r>
        <w:rPr>
          <w:rFonts w:ascii="Lato" w:hAnsi="Lato" w:eastAsia="Lato" w:cs="Lato"/>
          <w:b/>
          <w:color w:val="0070C0"/>
          <w:sz w:val="24"/>
          <w:szCs w:val="24"/>
          <w:vertAlign w:val="baseline"/>
          <w:rtl w:val="0"/>
        </w:rPr>
        <w:t>Project Details</w:t>
      </w:r>
    </w:p>
    <w:p>
      <w:pPr>
        <w:spacing w:after="0"/>
        <w:jc w:val="both"/>
        <w:rPr>
          <w:rFonts w:ascii="Lato" w:hAnsi="Lato" w:eastAsia="Lato" w:cs="Lato"/>
          <w:vertAlign w:val="baseline"/>
        </w:rPr>
      </w:pPr>
    </w:p>
    <w:tbl>
      <w:tblPr>
        <w:tblStyle w:val="15"/>
        <w:tblW w:w="10419" w:type="dxa"/>
        <w:tblInd w:w="90"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108" w:type="dxa"/>
          <w:bottom w:w="0" w:type="dxa"/>
          <w:right w:w="108" w:type="dxa"/>
        </w:tblCellMar>
      </w:tblPr>
      <w:tblGrid>
        <w:gridCol w:w="2467"/>
        <w:gridCol w:w="7952"/>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5702" w:hRule="atLeast"/>
        </w:trPr>
        <w:tc>
          <w:tcPr>
            <w:vAlign w:val="top"/>
          </w:tcPr>
          <w:p>
            <w:pPr>
              <w:spacing w:after="0" w:line="240" w:lineRule="auto"/>
              <w:rPr>
                <w:rFonts w:ascii="Cambria" w:hAnsi="Cambria" w:eastAsia="Cambria" w:cs="Cambria"/>
                <w:b w:val="0"/>
                <w:vertAlign w:val="baseline"/>
              </w:rPr>
            </w:pPr>
            <w:r>
              <w:rPr>
                <w:rFonts w:ascii="Cambria" w:hAnsi="Cambria" w:eastAsia="Cambria" w:cs="Cambria"/>
                <w:b/>
                <w:vertAlign w:val="baseline"/>
                <w:rtl w:val="0"/>
              </w:rPr>
              <w:t>Sigma Plot</w:t>
            </w:r>
          </w:p>
        </w:tc>
        <w:tc>
          <w:tcPr>
            <w:vAlign w:val="top"/>
          </w:tcPr>
          <w:p>
            <w:pPr>
              <w:widowControl w:val="0"/>
              <w:tabs>
                <w:tab w:val="left" w:pos="617"/>
                <w:tab w:val="left" w:pos="720"/>
              </w:tabs>
              <w:spacing w:after="0" w:line="276" w:lineRule="auto"/>
              <w:jc w:val="both"/>
              <w:rPr>
                <w:rFonts w:ascii="Cambria" w:hAnsi="Cambria" w:eastAsia="Cambria" w:cs="Cambria"/>
                <w:b w:val="0"/>
                <w:sz w:val="20"/>
                <w:szCs w:val="20"/>
                <w:vertAlign w:val="baseline"/>
              </w:rPr>
            </w:pPr>
            <w:r>
              <w:rPr>
                <w:rFonts w:ascii="Cambria" w:hAnsi="Cambria" w:eastAsia="Cambria" w:cs="Cambria"/>
                <w:b/>
                <w:sz w:val="20"/>
                <w:szCs w:val="20"/>
                <w:vertAlign w:val="baseline"/>
                <w:rtl w:val="0"/>
              </w:rPr>
              <w:t>Responsibilities:</w:t>
            </w:r>
          </w:p>
          <w:p>
            <w:pPr>
              <w:widowControl w:val="0"/>
              <w:numPr>
                <w:ilvl w:val="0"/>
                <w:numId w:val="3"/>
              </w:numPr>
              <w:tabs>
                <w:tab w:val="left" w:pos="70"/>
              </w:tabs>
              <w:spacing w:after="0"/>
              <w:ind w:left="216" w:hanging="216"/>
              <w:jc w:val="both"/>
            </w:pPr>
            <w:r>
              <w:rPr>
                <w:rFonts w:ascii="Cambria" w:hAnsi="Cambria" w:eastAsia="Cambria" w:cs="Cambria"/>
                <w:color w:val="000000"/>
                <w:sz w:val="20"/>
                <w:szCs w:val="20"/>
                <w:vertAlign w:val="baseline"/>
                <w:rtl w:val="0"/>
              </w:rPr>
              <w:t>Developed UI components using React JS and Hooks.</w:t>
            </w:r>
          </w:p>
          <w:p>
            <w:pPr>
              <w:widowControl w:val="0"/>
              <w:numPr>
                <w:ilvl w:val="0"/>
                <w:numId w:val="3"/>
              </w:numPr>
              <w:tabs>
                <w:tab w:val="left" w:pos="70"/>
              </w:tabs>
              <w:spacing w:after="0"/>
              <w:ind w:left="216" w:hanging="216"/>
              <w:jc w:val="both"/>
            </w:pPr>
            <w:r>
              <w:rPr>
                <w:rFonts w:ascii="Cambria" w:hAnsi="Cambria" w:eastAsia="Cambria" w:cs="Cambria"/>
                <w:sz w:val="20"/>
                <w:szCs w:val="20"/>
                <w:vertAlign w:val="baseline"/>
                <w:rtl w:val="0"/>
              </w:rPr>
              <w:t>Utilized the Electron.js framework to create SigmaPlot as a desktop application, incorporating Fluent UI, HTML, and CSS.</w:t>
            </w:r>
          </w:p>
          <w:p>
            <w:pPr>
              <w:widowControl w:val="0"/>
              <w:numPr>
                <w:ilvl w:val="0"/>
                <w:numId w:val="3"/>
              </w:numPr>
              <w:tabs>
                <w:tab w:val="left" w:pos="70"/>
              </w:tabs>
              <w:spacing w:after="0"/>
              <w:ind w:left="216" w:hanging="216"/>
              <w:jc w:val="both"/>
            </w:pPr>
            <w:r>
              <w:rPr>
                <w:rFonts w:ascii="Cambria" w:hAnsi="Cambria" w:eastAsia="Cambria" w:cs="Cambria"/>
                <w:sz w:val="20"/>
                <w:szCs w:val="20"/>
                <w:vertAlign w:val="baseline"/>
                <w:rtl w:val="0"/>
              </w:rPr>
              <w:t>Collaborated with UI/UX designers to ensure design consistency and optimize the user experience.</w:t>
            </w:r>
          </w:p>
          <w:p>
            <w:pPr>
              <w:widowControl w:val="0"/>
              <w:numPr>
                <w:ilvl w:val="0"/>
                <w:numId w:val="3"/>
              </w:numPr>
              <w:tabs>
                <w:tab w:val="left" w:pos="70"/>
              </w:tabs>
              <w:spacing w:after="0"/>
              <w:ind w:left="216" w:hanging="216"/>
              <w:jc w:val="both"/>
            </w:pPr>
            <w:r>
              <w:rPr>
                <w:rFonts w:ascii="Cambria" w:hAnsi="Cambria" w:eastAsia="Cambria" w:cs="Cambria"/>
                <w:sz w:val="20"/>
                <w:szCs w:val="20"/>
                <w:vertAlign w:val="baseline"/>
                <w:rtl w:val="0"/>
              </w:rPr>
              <w:t>Coordinated with back-end developers to integrate front-end components.</w:t>
            </w:r>
          </w:p>
          <w:p>
            <w:pPr>
              <w:widowControl w:val="0"/>
              <w:numPr>
                <w:ilvl w:val="0"/>
                <w:numId w:val="3"/>
              </w:numPr>
              <w:tabs>
                <w:tab w:val="left" w:pos="70"/>
              </w:tabs>
              <w:spacing w:after="0"/>
              <w:ind w:left="216" w:hanging="216"/>
              <w:jc w:val="both"/>
            </w:pPr>
            <w:r>
              <w:rPr>
                <w:rFonts w:ascii="Cambria" w:hAnsi="Cambria" w:eastAsia="Cambria" w:cs="Cambria"/>
                <w:sz w:val="20"/>
                <w:szCs w:val="20"/>
                <w:vertAlign w:val="baseline"/>
                <w:rtl w:val="0"/>
              </w:rPr>
              <w:t>Resolved the bugs related to Spreadsheets, graphs, and Reports.</w:t>
            </w:r>
          </w:p>
          <w:p>
            <w:pPr>
              <w:widowControl w:val="0"/>
              <w:numPr>
                <w:ilvl w:val="0"/>
                <w:numId w:val="3"/>
              </w:numPr>
              <w:tabs>
                <w:tab w:val="left" w:pos="70"/>
              </w:tabs>
              <w:spacing w:after="0"/>
              <w:ind w:left="216" w:hanging="216"/>
              <w:jc w:val="both"/>
            </w:pPr>
            <w:r>
              <w:rPr>
                <w:rFonts w:ascii="Cambria" w:hAnsi="Cambria" w:eastAsia="Cambria" w:cs="Cambria"/>
                <w:sz w:val="20"/>
                <w:szCs w:val="20"/>
                <w:vertAlign w:val="baseline"/>
                <w:rtl w:val="0"/>
              </w:rPr>
              <w:t>Utilized Jira as a project management tool to track project progress, manage user stories, and report issues.</w:t>
            </w:r>
          </w:p>
          <w:p>
            <w:pPr>
              <w:widowControl w:val="0"/>
              <w:tabs>
                <w:tab w:val="left" w:pos="70"/>
              </w:tabs>
              <w:spacing w:after="0"/>
              <w:jc w:val="both"/>
              <w:rPr>
                <w:rFonts w:ascii="Cambria" w:hAnsi="Cambria" w:eastAsia="Cambria" w:cs="Cambria"/>
                <w:b w:val="0"/>
                <w:sz w:val="20"/>
                <w:szCs w:val="20"/>
                <w:vertAlign w:val="baseline"/>
              </w:rPr>
            </w:pPr>
          </w:p>
          <w:p>
            <w:pPr>
              <w:widowControl w:val="0"/>
              <w:tabs>
                <w:tab w:val="left" w:pos="617"/>
                <w:tab w:val="left" w:pos="720"/>
              </w:tabs>
              <w:spacing w:after="0" w:line="276" w:lineRule="auto"/>
              <w:jc w:val="both"/>
              <w:rPr>
                <w:rFonts w:ascii="Cambria" w:hAnsi="Cambria" w:eastAsia="Cambria" w:cs="Cambria"/>
                <w:sz w:val="20"/>
                <w:szCs w:val="20"/>
                <w:vertAlign w:val="baseline"/>
              </w:rPr>
            </w:pPr>
            <w:r>
              <w:rPr>
                <w:rFonts w:ascii="Cambria" w:hAnsi="Cambria" w:eastAsia="Cambria" w:cs="Cambria"/>
                <w:b/>
                <w:sz w:val="20"/>
                <w:szCs w:val="20"/>
                <w:vertAlign w:val="baseline"/>
                <w:rtl w:val="0"/>
              </w:rPr>
              <w:t xml:space="preserve">Stack: </w:t>
            </w:r>
            <w:r>
              <w:rPr>
                <w:rFonts w:ascii="Cambria" w:hAnsi="Cambria" w:eastAsia="Cambria" w:cs="Cambria"/>
                <w:sz w:val="20"/>
                <w:szCs w:val="20"/>
                <w:vertAlign w:val="baseline"/>
                <w:rtl w:val="0"/>
              </w:rPr>
              <w:t xml:space="preserve">React JS, Hooks, Redux, Redux-thunk, Electron JS, JavaScript, Fluent UI, Jira, HTML, CSS. </w:t>
            </w:r>
          </w:p>
          <w:p>
            <w:pPr>
              <w:spacing w:after="0" w:line="276" w:lineRule="auto"/>
              <w:ind w:right="189"/>
              <w:jc w:val="both"/>
              <w:rPr>
                <w:rFonts w:ascii="Cambria" w:hAnsi="Cambria" w:eastAsia="Cambria" w:cs="Cambria"/>
                <w:b w:val="0"/>
                <w:sz w:val="20"/>
                <w:szCs w:val="20"/>
                <w:vertAlign w:val="baseline"/>
              </w:rPr>
            </w:pPr>
          </w:p>
          <w:p>
            <w:pPr>
              <w:spacing w:after="0" w:line="276" w:lineRule="auto"/>
              <w:jc w:val="both"/>
              <w:rPr>
                <w:rFonts w:ascii="Cambria" w:hAnsi="Cambria" w:eastAsia="Cambria" w:cs="Cambria"/>
                <w:sz w:val="20"/>
                <w:szCs w:val="20"/>
                <w:vertAlign w:val="baseline"/>
              </w:rPr>
            </w:pPr>
            <w:r>
              <w:rPr>
                <w:rFonts w:ascii="Cambria" w:hAnsi="Cambria" w:eastAsia="Cambria" w:cs="Cambria"/>
                <w:b/>
                <w:sz w:val="20"/>
                <w:szCs w:val="20"/>
                <w:vertAlign w:val="baseline"/>
                <w:rtl w:val="0"/>
              </w:rPr>
              <w:t>Project Description:</w:t>
            </w:r>
            <w:r>
              <w:rPr>
                <w:rFonts w:ascii="Cambria" w:hAnsi="Cambria" w:eastAsia="Cambria" w:cs="Cambria"/>
                <w:sz w:val="20"/>
                <w:szCs w:val="20"/>
                <w:vertAlign w:val="baseline"/>
                <w:rtl w:val="0"/>
              </w:rPr>
              <w:t xml:space="preserve">  </w:t>
            </w:r>
          </w:p>
          <w:p>
            <w:pPr>
              <w:spacing w:after="0" w:line="276" w:lineRule="auto"/>
              <w:jc w:val="both"/>
              <w:rPr>
                <w:rFonts w:ascii="Cambria" w:hAnsi="Cambria" w:eastAsia="Cambria" w:cs="Cambria"/>
                <w:sz w:val="20"/>
                <w:szCs w:val="20"/>
                <w:vertAlign w:val="baseline"/>
              </w:rPr>
            </w:pPr>
            <w:r>
              <w:rPr>
                <w:rFonts w:ascii="Cambria" w:hAnsi="Cambria" w:eastAsia="Cambria" w:cs="Cambria"/>
                <w:sz w:val="20"/>
                <w:szCs w:val="20"/>
                <w:vertAlign w:val="baseline"/>
                <w:rtl w:val="0"/>
              </w:rPr>
              <w:t>This application is one of the best-known data analysis packages. From a simple spreadsheet, it allows the creation of high-quality scientific graphs and the performance of complex data analyses. SigmaPlot's ability to produce more than 100 2D and 3D graphs, which are easy to customize and publish, is an impressive feature. However, SigmaPlot is not solely dedicated to data visualization, as it also offers 50 statistical tests and powerful analytical capabilities.</w:t>
            </w:r>
          </w:p>
        </w:tc>
      </w:tr>
    </w:tbl>
    <w:p>
      <w:pPr>
        <w:rPr>
          <w:vertAlign w:val="baseline"/>
        </w:rPr>
      </w:pPr>
    </w:p>
    <w:sectPr>
      <w:headerReference r:id="rId5" w:type="default"/>
      <w:pgSz w:w="11909" w:h="16834"/>
      <w:pgMar w:top="1728" w:right="720" w:bottom="778" w:left="720" w:header="720" w:footer="403"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Cambria">
    <w:panose1 w:val="02040503050406030204"/>
    <w:charset w:val="00"/>
    <w:family w:val="auto"/>
    <w:pitch w:val="default"/>
    <w:sig w:usb0="E00006FF" w:usb1="420024FF" w:usb2="02000000" w:usb3="00000000" w:csb0="2000019F" w:csb1="00000000"/>
  </w:font>
  <w:font w:name="La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Noto Sans Symbols">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ascii="Cambria" w:hAnsi="Cambria" w:eastAsia="Cambria" w:cs="Cambria"/>
      </w:rPr>
    </w:pPr>
    <w:r>
      <w:rPr>
        <w:rFonts w:hint="default" w:ascii="Cambria" w:hAnsi="Cambria" w:eastAsia="Cambria" w:cs="Cambria"/>
        <w:b/>
        <w:rtl w:val="0"/>
        <w:lang w:val="en-US"/>
      </w:rPr>
      <w:t>Subba Reddy Kotapati</w:t>
    </w:r>
    <w:r>
      <w:rPr>
        <w:rFonts w:ascii="Cambria" w:hAnsi="Cambria" w:eastAsia="Cambria" w:cs="Cambria"/>
        <w:b/>
        <w:rtl w:val="0"/>
      </w:rPr>
      <w:t xml:space="preserve">                                                                                                         </w:t>
    </w:r>
    <w:r>
      <w:rPr>
        <w:rFonts w:ascii="Cambria" w:hAnsi="Cambria" w:eastAsia="Cambria" w:cs="Cambria"/>
        <w:rtl w:val="0"/>
      </w:rPr>
      <w:t xml:space="preserve">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hint="default" w:ascii="Cambria" w:hAnsi="Cambria" w:eastAsia="Cambria" w:cs="Cambria"/>
        <w:lang w:val="en-US"/>
      </w:rPr>
    </w:pPr>
    <w:r>
      <w:rPr>
        <w:rFonts w:hint="default" w:ascii="Cambria" w:hAnsi="Cambria" w:eastAsia="Cambria" w:cs="Cambria"/>
        <w:rtl w:val="0"/>
        <w:lang w:val="en-US"/>
      </w:rPr>
      <w:t xml:space="preserve">UI </w:t>
    </w:r>
    <w:r>
      <w:rPr>
        <w:rFonts w:ascii="Cambria" w:hAnsi="Cambria" w:eastAsia="Cambria" w:cs="Cambria"/>
        <w:rtl w:val="0"/>
      </w:rPr>
      <w:t xml:space="preserve">Developer                                                                                                             </w:t>
    </w:r>
    <w:r>
      <w:rPr>
        <w:rFonts w:hint="default" w:ascii="Cambria" w:hAnsi="Cambria" w:eastAsia="Cambria" w:cs="Cambria"/>
        <w:rtl w:val="0"/>
        <w:lang w:val="en-US"/>
      </w:rPr>
      <w:t xml:space="preserve">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ascii="Cambria" w:hAnsi="Cambria" w:eastAsia="Cambria" w:cs="Cambria"/>
        <w:i w:val="0"/>
        <w:smallCaps w:val="0"/>
        <w:strike w:val="0"/>
        <w:color w:val="000000"/>
        <w:sz w:val="22"/>
        <w:szCs w:val="22"/>
        <w:u w:val="none"/>
        <w:shd w:val="clear" w:fill="auto"/>
        <w:vertAlign w:val="baseline"/>
      </w:rPr>
    </w:pPr>
    <w:r>
      <w:rPr>
        <w:rFonts w:hint="default" w:ascii="Cambria" w:hAnsi="Cambria" w:eastAsia="Cambria" w:cs="Cambria"/>
        <w:rtl w:val="0"/>
        <w:lang w:val="en-US"/>
      </w:rPr>
      <w:t>Nanireddykotapati35</w:t>
    </w:r>
    <w:r>
      <w:rPr>
        <w:rFonts w:ascii="Cambria" w:hAnsi="Cambria" w:eastAsia="Cambria" w:cs="Cambria"/>
        <w:rtl w:val="0"/>
      </w:rPr>
      <w:t>@gmail.com</w:t>
    </w:r>
    <w:r>
      <w:rPr>
        <w:rFonts w:ascii="Cambria" w:hAnsi="Cambria" w:eastAsia="Cambria" w:cs="Cambria"/>
        <w:i w:val="0"/>
        <w:smallCaps w:val="0"/>
        <w:strike w:val="0"/>
        <w:color w:val="000000"/>
        <w:sz w:val="22"/>
        <w:szCs w:val="22"/>
        <w:u w:val="none"/>
        <w:shd w:val="clear" w:fill="auto"/>
        <w:vertAlign w:val="baseline"/>
        <w:rtl w:val="0"/>
      </w:rPr>
      <w:tab/>
    </w:r>
    <w:r>
      <w:rPr>
        <w:rFonts w:ascii="Cambria" w:hAnsi="Cambria" w:eastAsia="Cambria" w:cs="Cambria"/>
        <w:i w:val="0"/>
        <w:smallCaps w:val="0"/>
        <w:strike w:val="0"/>
        <w:color w:val="000000"/>
        <w:sz w:val="22"/>
        <w:szCs w:val="22"/>
        <w:u w:val="none"/>
        <w:shd w:val="clear" w:fill="auto"/>
        <w:vertAlign w:val="baseline"/>
        <w:rtl w:val="0"/>
      </w:rPr>
      <w:t xml:space="preserve">                  </w:t>
    </w:r>
    <w:r>
      <w:rPr>
        <w:rFonts w:ascii="Cambria" w:hAnsi="Cambria" w:eastAsia="Cambria" w:cs="Cambria"/>
        <w:rtl w:val="0"/>
      </w:rPr>
      <w:t xml:space="preserve">                                                                 </w:t>
    </w:r>
    <w:r>
      <w:rPr>
        <w:rFonts w:hint="default" w:ascii="Cambria" w:hAnsi="Cambria" w:eastAsia="Cambria" w:cs="Cambria"/>
        <w:rtl w:val="0"/>
        <w:lang w:val="en-US"/>
      </w:rPr>
      <w:t xml:space="preserve">   </w:t>
    </w:r>
    <w:r>
      <w:drawing>
        <wp:anchor distT="0" distB="0" distL="0" distR="0" simplePos="0" relativeHeight="251659264" behindDoc="0" locked="0" layoutInCell="1" allowOverlap="1">
          <wp:simplePos x="0" y="0"/>
          <wp:positionH relativeFrom="column">
            <wp:posOffset>-542290</wp:posOffset>
          </wp:positionH>
          <wp:positionV relativeFrom="paragraph">
            <wp:posOffset>302895</wp:posOffset>
          </wp:positionV>
          <wp:extent cx="7776845" cy="749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1"/>
                  <a:srcRect l="7598" t="612500" r="-7598" b="-612500"/>
                  <a:stretch>
                    <a:fillRect/>
                  </a:stretch>
                </pic:blipFill>
                <pic:spPr>
                  <a:xfrm>
                    <a:off x="0" y="0"/>
                    <a:ext cx="7776845" cy="74930"/>
                  </a:xfrm>
                  <a:prstGeom prst="rect">
                    <a:avLst/>
                  </a:prstGeom>
                </pic:spPr>
              </pic:pic>
            </a:graphicData>
          </a:graphic>
        </wp:anchor>
      </w:drawing>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hint="default" w:ascii="Cambria" w:hAnsi="Cambria" w:eastAsia="Cambria" w:cs="Cambria"/>
        <w:lang w:val="en-US"/>
      </w:rPr>
    </w:pPr>
    <w:r>
      <w:rPr>
        <w:rFonts w:ascii="Cambria" w:hAnsi="Cambria" w:eastAsia="Cambria" w:cs="Cambria"/>
        <w:rtl w:val="0"/>
      </w:rPr>
      <w:t>+91 9</w:t>
    </w:r>
    <w:r>
      <w:rPr>
        <w:rFonts w:hint="default" w:ascii="Cambria" w:hAnsi="Cambria" w:eastAsia="Cambria" w:cs="Cambria"/>
        <w:rtl w:val="0"/>
        <w:lang w:val="en-US"/>
      </w:rPr>
      <w:t>666454796</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ascii="Cambria" w:hAnsi="Cambria" w:eastAsia="Cambria" w:cs="Cambria"/>
      </w:rPr>
    </w:pPr>
    <w:r>
      <w:drawing>
        <wp:anchor distT="0" distB="0" distL="0" distR="0" simplePos="0" relativeHeight="251659264" behindDoc="0" locked="0" layoutInCell="1" allowOverlap="1">
          <wp:simplePos x="0" y="0"/>
          <wp:positionH relativeFrom="column">
            <wp:posOffset>-542290</wp:posOffset>
          </wp:positionH>
          <wp:positionV relativeFrom="paragraph">
            <wp:posOffset>140970</wp:posOffset>
          </wp:positionV>
          <wp:extent cx="7776845" cy="7493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referRelativeResize="0"/>
                </pic:nvPicPr>
                <pic:blipFill>
                  <a:blip r:embed="rId1"/>
                  <a:srcRect/>
                  <a:stretch>
                    <a:fillRect/>
                  </a:stretch>
                </pic:blipFill>
                <pic:spPr>
                  <a:xfrm>
                    <a:off x="0" y="0"/>
                    <a:ext cx="7776845" cy="74930"/>
                  </a:xfrm>
                  <a:prstGeom prst="rect">
                    <a:avLst/>
                  </a:prstGeom>
                </pic:spPr>
              </pic:pic>
            </a:graphicData>
          </a:graphic>
        </wp:anchor>
      </w:drawing>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ascii="Cambria" w:hAnsi="Cambria" w:eastAsia="Cambria" w:cs="Cambr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bullet"/>
      <w:lvlText w:val="●"/>
      <w:lvlJc w:val="left"/>
      <w:pPr>
        <w:ind w:left="720" w:hanging="360"/>
      </w:pPr>
      <w:rPr>
        <w:rFonts w:ascii="Noto Sans Symbols" w:hAnsi="Noto Sans Symbols" w:eastAsia="Noto Sans Symbols" w:cs="Noto Sans Symbols"/>
        <w:vertAlign w:val="baseline"/>
      </w:rPr>
    </w:lvl>
    <w:lvl w:ilvl="1" w:tentative="0">
      <w:start w:val="1"/>
      <w:numFmt w:val="bullet"/>
      <w:lvlText w:val="o"/>
      <w:lvlJc w:val="left"/>
      <w:pPr>
        <w:ind w:left="1440" w:hanging="360"/>
      </w:pPr>
      <w:rPr>
        <w:rFonts w:ascii="Courier New" w:hAnsi="Courier New" w:eastAsia="Courier New" w:cs="Courier New"/>
        <w:vertAlign w:val="baseline"/>
      </w:rPr>
    </w:lvl>
    <w:lvl w:ilvl="2" w:tentative="0">
      <w:start w:val="1"/>
      <w:numFmt w:val="bullet"/>
      <w:lvlText w:val="▪"/>
      <w:lvlJc w:val="left"/>
      <w:pPr>
        <w:ind w:left="2160" w:hanging="360"/>
      </w:pPr>
      <w:rPr>
        <w:rFonts w:ascii="Noto Sans Symbols" w:hAnsi="Noto Sans Symbols" w:eastAsia="Noto Sans Symbols" w:cs="Noto Sans Symbols"/>
        <w:vertAlign w:val="baseline"/>
      </w:rPr>
    </w:lvl>
    <w:lvl w:ilvl="3" w:tentative="0">
      <w:start w:val="1"/>
      <w:numFmt w:val="bullet"/>
      <w:lvlText w:val="●"/>
      <w:lvlJc w:val="left"/>
      <w:pPr>
        <w:ind w:left="2880" w:hanging="360"/>
      </w:pPr>
      <w:rPr>
        <w:rFonts w:ascii="Noto Sans Symbols" w:hAnsi="Noto Sans Symbols" w:eastAsia="Noto Sans Symbols" w:cs="Noto Sans Symbols"/>
        <w:vertAlign w:val="baseline"/>
      </w:rPr>
    </w:lvl>
    <w:lvl w:ilvl="4" w:tentative="0">
      <w:start w:val="1"/>
      <w:numFmt w:val="bullet"/>
      <w:lvlText w:val="o"/>
      <w:lvlJc w:val="left"/>
      <w:pPr>
        <w:ind w:left="3600" w:hanging="360"/>
      </w:pPr>
      <w:rPr>
        <w:rFonts w:ascii="Courier New" w:hAnsi="Courier New" w:eastAsia="Courier New" w:cs="Courier New"/>
        <w:vertAlign w:val="baseline"/>
      </w:rPr>
    </w:lvl>
    <w:lvl w:ilvl="5" w:tentative="0">
      <w:start w:val="1"/>
      <w:numFmt w:val="bullet"/>
      <w:lvlText w:val="▪"/>
      <w:lvlJc w:val="left"/>
      <w:pPr>
        <w:ind w:left="4320" w:hanging="360"/>
      </w:pPr>
      <w:rPr>
        <w:rFonts w:ascii="Noto Sans Symbols" w:hAnsi="Noto Sans Symbols" w:eastAsia="Noto Sans Symbols" w:cs="Noto Sans Symbols"/>
        <w:vertAlign w:val="baseline"/>
      </w:rPr>
    </w:lvl>
    <w:lvl w:ilvl="6" w:tentative="0">
      <w:start w:val="1"/>
      <w:numFmt w:val="bullet"/>
      <w:lvlText w:val="●"/>
      <w:lvlJc w:val="left"/>
      <w:pPr>
        <w:ind w:left="5040" w:hanging="360"/>
      </w:pPr>
      <w:rPr>
        <w:rFonts w:ascii="Noto Sans Symbols" w:hAnsi="Noto Sans Symbols" w:eastAsia="Noto Sans Symbols" w:cs="Noto Sans Symbols"/>
        <w:vertAlign w:val="baseline"/>
      </w:rPr>
    </w:lvl>
    <w:lvl w:ilvl="7" w:tentative="0">
      <w:start w:val="1"/>
      <w:numFmt w:val="bullet"/>
      <w:lvlText w:val="o"/>
      <w:lvlJc w:val="left"/>
      <w:pPr>
        <w:ind w:left="5760" w:hanging="360"/>
      </w:pPr>
      <w:rPr>
        <w:rFonts w:ascii="Courier New" w:hAnsi="Courier New" w:eastAsia="Courier New" w:cs="Courier New"/>
        <w:vertAlign w:val="baseline"/>
      </w:rPr>
    </w:lvl>
    <w:lvl w:ilvl="8" w:tentative="0">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
    <w:nsid w:val="0053208E"/>
    <w:multiLevelType w:val="multilevel"/>
    <w:tmpl w:val="0053208E"/>
    <w:lvl w:ilvl="0" w:tentative="0">
      <w:start w:val="1"/>
      <w:numFmt w:val="bullet"/>
      <w:lvlText w:val="▪"/>
      <w:lvlJc w:val="left"/>
      <w:pPr>
        <w:ind w:left="720" w:hanging="360"/>
      </w:pPr>
      <w:rPr>
        <w:rFonts w:ascii="Noto Sans Symbols" w:hAnsi="Noto Sans Symbols" w:eastAsia="Noto Sans Symbols" w:cs="Noto Sans Symbols"/>
        <w:vertAlign w:val="baseline"/>
      </w:rPr>
    </w:lvl>
    <w:lvl w:ilvl="1" w:tentative="0">
      <w:start w:val="1"/>
      <w:numFmt w:val="bullet"/>
      <w:lvlText w:val="o"/>
      <w:lvlJc w:val="left"/>
      <w:pPr>
        <w:ind w:left="1440" w:hanging="360"/>
      </w:pPr>
      <w:rPr>
        <w:rFonts w:ascii="Courier New" w:hAnsi="Courier New" w:eastAsia="Courier New" w:cs="Courier New"/>
        <w:vertAlign w:val="baseline"/>
      </w:rPr>
    </w:lvl>
    <w:lvl w:ilvl="2" w:tentative="0">
      <w:start w:val="1"/>
      <w:numFmt w:val="bullet"/>
      <w:lvlText w:val="▪"/>
      <w:lvlJc w:val="left"/>
      <w:pPr>
        <w:ind w:left="2160" w:hanging="360"/>
      </w:pPr>
      <w:rPr>
        <w:rFonts w:ascii="Noto Sans Symbols" w:hAnsi="Noto Sans Symbols" w:eastAsia="Noto Sans Symbols" w:cs="Noto Sans Symbols"/>
        <w:vertAlign w:val="baseline"/>
      </w:rPr>
    </w:lvl>
    <w:lvl w:ilvl="3" w:tentative="0">
      <w:start w:val="1"/>
      <w:numFmt w:val="bullet"/>
      <w:lvlText w:val="●"/>
      <w:lvlJc w:val="left"/>
      <w:pPr>
        <w:ind w:left="2880" w:hanging="360"/>
      </w:pPr>
      <w:rPr>
        <w:rFonts w:ascii="Noto Sans Symbols" w:hAnsi="Noto Sans Symbols" w:eastAsia="Noto Sans Symbols" w:cs="Noto Sans Symbols"/>
        <w:vertAlign w:val="baseline"/>
      </w:rPr>
    </w:lvl>
    <w:lvl w:ilvl="4" w:tentative="0">
      <w:start w:val="1"/>
      <w:numFmt w:val="bullet"/>
      <w:lvlText w:val="o"/>
      <w:lvlJc w:val="left"/>
      <w:pPr>
        <w:ind w:left="3600" w:hanging="360"/>
      </w:pPr>
      <w:rPr>
        <w:rFonts w:ascii="Courier New" w:hAnsi="Courier New" w:eastAsia="Courier New" w:cs="Courier New"/>
        <w:vertAlign w:val="baseline"/>
      </w:rPr>
    </w:lvl>
    <w:lvl w:ilvl="5" w:tentative="0">
      <w:start w:val="1"/>
      <w:numFmt w:val="bullet"/>
      <w:lvlText w:val="▪"/>
      <w:lvlJc w:val="left"/>
      <w:pPr>
        <w:ind w:left="4320" w:hanging="360"/>
      </w:pPr>
      <w:rPr>
        <w:rFonts w:ascii="Noto Sans Symbols" w:hAnsi="Noto Sans Symbols" w:eastAsia="Noto Sans Symbols" w:cs="Noto Sans Symbols"/>
        <w:vertAlign w:val="baseline"/>
      </w:rPr>
    </w:lvl>
    <w:lvl w:ilvl="6" w:tentative="0">
      <w:start w:val="1"/>
      <w:numFmt w:val="bullet"/>
      <w:lvlText w:val="●"/>
      <w:lvlJc w:val="left"/>
      <w:pPr>
        <w:ind w:left="5040" w:hanging="360"/>
      </w:pPr>
      <w:rPr>
        <w:rFonts w:ascii="Noto Sans Symbols" w:hAnsi="Noto Sans Symbols" w:eastAsia="Noto Sans Symbols" w:cs="Noto Sans Symbols"/>
        <w:vertAlign w:val="baseline"/>
      </w:rPr>
    </w:lvl>
    <w:lvl w:ilvl="7" w:tentative="0">
      <w:start w:val="1"/>
      <w:numFmt w:val="bullet"/>
      <w:lvlText w:val="o"/>
      <w:lvlJc w:val="left"/>
      <w:pPr>
        <w:ind w:left="5760" w:hanging="360"/>
      </w:pPr>
      <w:rPr>
        <w:rFonts w:ascii="Courier New" w:hAnsi="Courier New" w:eastAsia="Courier New" w:cs="Courier New"/>
        <w:vertAlign w:val="baseline"/>
      </w:rPr>
    </w:lvl>
    <w:lvl w:ilvl="8" w:tentative="0">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
    <w:nsid w:val="59ADCABA"/>
    <w:multiLevelType w:val="multilevel"/>
    <w:tmpl w:val="59ADCABA"/>
    <w:lvl w:ilvl="0" w:tentative="0">
      <w:start w:val="1"/>
      <w:numFmt w:val="bullet"/>
      <w:lvlText w:val="●"/>
      <w:lvlJc w:val="left"/>
      <w:pPr>
        <w:ind w:left="720" w:hanging="360"/>
      </w:pPr>
      <w:rPr>
        <w:rFonts w:ascii="Noto Sans Symbols" w:hAnsi="Noto Sans Symbols" w:eastAsia="Noto Sans Symbols" w:cs="Noto Sans Symbols"/>
        <w:sz w:val="16"/>
        <w:szCs w:val="16"/>
        <w:vertAlign w:val="baseline"/>
      </w:rPr>
    </w:lvl>
    <w:lvl w:ilvl="1" w:tentative="0">
      <w:start w:val="1"/>
      <w:numFmt w:val="bullet"/>
      <w:lvlText w:val="o"/>
      <w:lvlJc w:val="left"/>
      <w:pPr>
        <w:ind w:left="1440" w:hanging="360"/>
      </w:pPr>
      <w:rPr>
        <w:rFonts w:ascii="Courier New" w:hAnsi="Courier New" w:eastAsia="Courier New" w:cs="Courier New"/>
        <w:vertAlign w:val="baseline"/>
      </w:rPr>
    </w:lvl>
    <w:lvl w:ilvl="2" w:tentative="0">
      <w:start w:val="1"/>
      <w:numFmt w:val="bullet"/>
      <w:lvlText w:val="▪"/>
      <w:lvlJc w:val="left"/>
      <w:pPr>
        <w:ind w:left="2160" w:hanging="360"/>
      </w:pPr>
      <w:rPr>
        <w:rFonts w:ascii="Noto Sans Symbols" w:hAnsi="Noto Sans Symbols" w:eastAsia="Noto Sans Symbols" w:cs="Noto Sans Symbols"/>
        <w:vertAlign w:val="baseline"/>
      </w:rPr>
    </w:lvl>
    <w:lvl w:ilvl="3" w:tentative="0">
      <w:start w:val="1"/>
      <w:numFmt w:val="bullet"/>
      <w:lvlText w:val="●"/>
      <w:lvlJc w:val="left"/>
      <w:pPr>
        <w:ind w:left="2880" w:hanging="360"/>
      </w:pPr>
      <w:rPr>
        <w:rFonts w:ascii="Noto Sans Symbols" w:hAnsi="Noto Sans Symbols" w:eastAsia="Noto Sans Symbols" w:cs="Noto Sans Symbols"/>
        <w:vertAlign w:val="baseline"/>
      </w:rPr>
    </w:lvl>
    <w:lvl w:ilvl="4" w:tentative="0">
      <w:start w:val="1"/>
      <w:numFmt w:val="bullet"/>
      <w:lvlText w:val="o"/>
      <w:lvlJc w:val="left"/>
      <w:pPr>
        <w:ind w:left="3600" w:hanging="360"/>
      </w:pPr>
      <w:rPr>
        <w:rFonts w:ascii="Courier New" w:hAnsi="Courier New" w:eastAsia="Courier New" w:cs="Courier New"/>
        <w:vertAlign w:val="baseline"/>
      </w:rPr>
    </w:lvl>
    <w:lvl w:ilvl="5" w:tentative="0">
      <w:start w:val="1"/>
      <w:numFmt w:val="bullet"/>
      <w:lvlText w:val="▪"/>
      <w:lvlJc w:val="left"/>
      <w:pPr>
        <w:ind w:left="4320" w:hanging="360"/>
      </w:pPr>
      <w:rPr>
        <w:rFonts w:ascii="Noto Sans Symbols" w:hAnsi="Noto Sans Symbols" w:eastAsia="Noto Sans Symbols" w:cs="Noto Sans Symbols"/>
        <w:vertAlign w:val="baseline"/>
      </w:rPr>
    </w:lvl>
    <w:lvl w:ilvl="6" w:tentative="0">
      <w:start w:val="1"/>
      <w:numFmt w:val="bullet"/>
      <w:lvlText w:val="●"/>
      <w:lvlJc w:val="left"/>
      <w:pPr>
        <w:ind w:left="5040" w:hanging="360"/>
      </w:pPr>
      <w:rPr>
        <w:rFonts w:ascii="Noto Sans Symbols" w:hAnsi="Noto Sans Symbols" w:eastAsia="Noto Sans Symbols" w:cs="Noto Sans Symbols"/>
        <w:vertAlign w:val="baseline"/>
      </w:rPr>
    </w:lvl>
    <w:lvl w:ilvl="7" w:tentative="0">
      <w:start w:val="1"/>
      <w:numFmt w:val="bullet"/>
      <w:lvlText w:val="o"/>
      <w:lvlJc w:val="left"/>
      <w:pPr>
        <w:ind w:left="5760" w:hanging="360"/>
      </w:pPr>
      <w:rPr>
        <w:rFonts w:ascii="Courier New" w:hAnsi="Courier New" w:eastAsia="Courier New" w:cs="Courier New"/>
        <w:vertAlign w:val="baseline"/>
      </w:rPr>
    </w:lvl>
    <w:lvl w:ilvl="8" w:tentative="0">
      <w:start w:val="1"/>
      <w:numFmt w:val="bullet"/>
      <w:lvlText w:val="▪"/>
      <w:lvlJc w:val="left"/>
      <w:pPr>
        <w:ind w:left="6480" w:hanging="360"/>
      </w:pPr>
      <w:rPr>
        <w:rFonts w:ascii="Noto Sans Symbols" w:hAnsi="Noto Sans Symbols" w:eastAsia="Noto Sans Symbols" w:cs="Noto Sans Symbols"/>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
  <w:rsids>
    <w:rsidRoot w:val="00000000"/>
    <w:rsid w:val="05391AFD"/>
    <w:rsid w:val="08096FCC"/>
    <w:rsid w:val="0E320E7D"/>
    <w:rsid w:val="1ADA1558"/>
    <w:rsid w:val="23827D58"/>
    <w:rsid w:val="296956F3"/>
    <w:rsid w:val="37357164"/>
    <w:rsid w:val="43040EBD"/>
    <w:rsid w:val="4B5D0F8C"/>
    <w:rsid w:val="5E8048B9"/>
    <w:rsid w:val="685824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after="160" w:line="259" w:lineRule="auto"/>
    </w:pPr>
    <w:rPr>
      <w:rFonts w:ascii="Times New Roman" w:hAnsi="Times New Roman" w:eastAsia="SimSun" w:cs="Times New Roman"/>
      <w:sz w:val="22"/>
      <w:szCs w:val="22"/>
      <w:lang w:val="en-US"/>
    </w:rPr>
  </w:style>
  <w:style w:type="paragraph" w:styleId="2">
    <w:name w:val="heading 1"/>
    <w:basedOn w:val="1"/>
    <w:next w:val="1"/>
    <w:uiPriority w:val="0"/>
    <w:pPr>
      <w:keepNext/>
      <w:keepLines/>
      <w:spacing w:before="240" w:after="0" w:line="259" w:lineRule="auto"/>
    </w:pPr>
    <w:rPr>
      <w:rFonts w:ascii="Calibri" w:hAnsi="Calibri" w:eastAsia="Calibri" w:cs="Calibri"/>
      <w:color w:val="2F5496"/>
      <w:sz w:val="32"/>
      <w:szCs w:val="32"/>
      <w:vertAlign w:val="baseline"/>
    </w:rPr>
  </w:style>
  <w:style w:type="paragraph" w:styleId="3">
    <w:name w:val="heading 2"/>
    <w:basedOn w:val="1"/>
    <w:next w:val="1"/>
    <w:uiPriority w:val="0"/>
    <w:pPr>
      <w:keepLines/>
      <w:spacing w:before="320" w:after="120" w:line="240" w:lineRule="auto"/>
    </w:pPr>
    <w:rPr>
      <w:rFonts w:ascii="Arial" w:hAnsi="Arial" w:eastAsia="Arial" w:cs="Arial"/>
      <w:b/>
      <w:smallCaps/>
      <w:color w:val="000000"/>
      <w:sz w:val="28"/>
      <w:szCs w:val="28"/>
      <w:vertAlign w:val="baseline"/>
    </w:rPr>
  </w:style>
  <w:style w:type="paragraph" w:styleId="4">
    <w:name w:val="heading 3"/>
    <w:basedOn w:val="1"/>
    <w:next w:val="1"/>
    <w:qFormat/>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qFormat/>
    <w:uiPriority w:val="0"/>
    <w:pPr>
      <w:keepNext/>
      <w:keepLines/>
      <w:pageBreakBefore w:val="0"/>
      <w:spacing w:before="200" w:after="40"/>
    </w:pPr>
    <w:rPr>
      <w:b/>
      <w:sz w:val="20"/>
      <w:szCs w:val="20"/>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qFormat/>
    <w:uiPriority w:val="0"/>
  </w:style>
  <w:style w:type="table" w:customStyle="1" w:styleId="13">
    <w:name w:val="_Style 10"/>
    <w:basedOn w:val="12"/>
    <w:qFormat/>
    <w:uiPriority w:val="0"/>
    <w:tblPr>
      <w:tblCellMar>
        <w:top w:w="100" w:type="dxa"/>
        <w:left w:w="100" w:type="dxa"/>
        <w:bottom w:w="100" w:type="dxa"/>
        <w:right w:w="100"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14">
    <w:name w:val="_Style 11"/>
    <w:basedOn w:val="12"/>
    <w:uiPriority w:val="0"/>
    <w:tblPr>
      <w:tblCellMar>
        <w:top w:w="100" w:type="dxa"/>
        <w:left w:w="100" w:type="dxa"/>
        <w:bottom w:w="100" w:type="dxa"/>
        <w:right w:w="100"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15">
    <w:name w:val="_Style 12"/>
    <w:basedOn w:val="12"/>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otalTime>29</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2023-04-12T08:55:00Z</dcterms:created>
  <dc:creator>sukotapati</dc:creator>
  <cp:lastModifiedBy>sukotapati</cp:lastModifiedBy>
  <dcterms:modified xsi:type="dcterms:W3CDTF">2023-06-20T06:36:06Z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C097266D9D044F57A7D662A0EAC6EB2C</vt:lpwstr>
  </property>
</Properties>
</file>